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0231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0"/>
      <w:r w:rsidRPr="00023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5094A" w:rsidRDefault="004B327A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</w:p>
    <w:p w:rsidR="0055094A" w:rsidRDefault="004B32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«ООШ № 63» Прокопьевского ГО</w:t>
      </w: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094A">
        <w:tc>
          <w:tcPr>
            <w:tcW w:w="3114" w:type="dxa"/>
          </w:tcPr>
          <w:p w:rsidR="0055094A" w:rsidRDefault="00550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094A" w:rsidRDefault="00550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094A" w:rsidRDefault="004B32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094A" w:rsidRDefault="004B32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МБОУ↵"Школа №63"</w:t>
            </w:r>
          </w:p>
          <w:p w:rsidR="0055094A" w:rsidRDefault="004B32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094A" w:rsidRDefault="004B32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Поздняков</w:t>
            </w:r>
          </w:p>
          <w:p w:rsidR="0055094A" w:rsidRDefault="004B32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№153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 w:rsidR="0055094A" w:rsidRDefault="00550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Default="0055094A">
      <w:pPr>
        <w:spacing w:after="0"/>
        <w:ind w:left="120"/>
      </w:pPr>
    </w:p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5751203)</w:t>
      </w: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5094A" w:rsidRPr="00023143" w:rsidRDefault="004B327A">
      <w:pPr>
        <w:spacing w:after="0" w:line="408" w:lineRule="auto"/>
        <w:ind w:left="120"/>
        <w:jc w:val="center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55094A">
      <w:pPr>
        <w:spacing w:after="0"/>
        <w:ind w:left="120"/>
        <w:jc w:val="center"/>
        <w:rPr>
          <w:lang w:val="ru-RU"/>
        </w:rPr>
      </w:pPr>
    </w:p>
    <w:p w:rsidR="0055094A" w:rsidRPr="00023143" w:rsidRDefault="004B327A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023143">
        <w:rPr>
          <w:rFonts w:ascii="Times New Roman" w:hAnsi="Times New Roman"/>
          <w:b/>
          <w:color w:val="000000"/>
          <w:sz w:val="28"/>
          <w:lang w:val="ru-RU"/>
        </w:rPr>
        <w:t>Прокопьевск</w:t>
      </w:r>
      <w:bookmarkEnd w:id="2"/>
      <w:r w:rsidRPr="000231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02314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5094A" w:rsidRPr="00023143" w:rsidRDefault="0055094A">
      <w:pPr>
        <w:rPr>
          <w:lang w:val="ru-RU"/>
        </w:rPr>
        <w:sectPr w:rsidR="0055094A" w:rsidRPr="0002314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3690197"/>
      <w:bookmarkStart w:id="5" w:name="_GoBack"/>
      <w:bookmarkEnd w:id="5"/>
    </w:p>
    <w:bookmarkEnd w:id="4"/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</w:t>
      </w:r>
      <w:r w:rsidRPr="00023143">
        <w:rPr>
          <w:rFonts w:ascii="Times New Roman" w:hAnsi="Times New Roman"/>
          <w:color w:val="000000"/>
          <w:sz w:val="28"/>
          <w:lang w:val="ru-RU"/>
        </w:rPr>
        <w:t>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</w:t>
      </w:r>
      <w:r w:rsidRPr="00023143">
        <w:rPr>
          <w:rFonts w:ascii="Times New Roman" w:hAnsi="Times New Roman"/>
          <w:color w:val="000000"/>
          <w:sz w:val="28"/>
          <w:lang w:val="ru-RU"/>
        </w:rPr>
        <w:t>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</w:t>
      </w:r>
      <w:r w:rsidRPr="00023143">
        <w:rPr>
          <w:rFonts w:ascii="Times New Roman" w:hAnsi="Times New Roman"/>
          <w:color w:val="000000"/>
          <w:sz w:val="28"/>
          <w:lang w:val="ru-RU"/>
        </w:rPr>
        <w:t>сти обучающихся, поэтому самостоятельное решение задач является реализацией деятельностного принципа обучения.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</w:t>
      </w:r>
      <w:r w:rsidRPr="00023143">
        <w:rPr>
          <w:rFonts w:ascii="Times New Roman" w:hAnsi="Times New Roman"/>
          <w:color w:val="000000"/>
          <w:sz w:val="28"/>
          <w:lang w:val="ru-RU"/>
        </w:rPr>
        <w:t>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</w:t>
      </w:r>
      <w:r w:rsidRPr="00023143">
        <w:rPr>
          <w:rFonts w:ascii="Times New Roman" w:hAnsi="Times New Roman"/>
          <w:color w:val="000000"/>
          <w:sz w:val="28"/>
          <w:lang w:val="ru-RU"/>
        </w:rPr>
        <w:t>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</w:t>
      </w:r>
      <w:r w:rsidRPr="00023143">
        <w:rPr>
          <w:rFonts w:ascii="Times New Roman" w:hAnsi="Times New Roman"/>
          <w:color w:val="000000"/>
          <w:sz w:val="28"/>
          <w:lang w:val="ru-RU"/>
        </w:rPr>
        <w:t>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</w:t>
      </w:r>
      <w:r w:rsidRPr="00023143">
        <w:rPr>
          <w:rFonts w:ascii="Times New Roman" w:hAnsi="Times New Roman"/>
          <w:color w:val="000000"/>
          <w:sz w:val="28"/>
          <w:lang w:val="ru-RU"/>
        </w:rPr>
        <w:t>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но с рациональными и иррациональными числами, формированием </w:t>
      </w: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</w:t>
      </w:r>
      <w:r w:rsidRPr="00023143">
        <w:rPr>
          <w:rFonts w:ascii="Times New Roman" w:hAnsi="Times New Roman"/>
          <w:color w:val="000000"/>
          <w:sz w:val="28"/>
          <w:lang w:val="ru-RU"/>
        </w:rPr>
        <w:t>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</w:t>
      </w:r>
      <w:r w:rsidRPr="00023143">
        <w:rPr>
          <w:rFonts w:ascii="Times New Roman" w:hAnsi="Times New Roman"/>
          <w:color w:val="000000"/>
          <w:sz w:val="28"/>
          <w:lang w:val="ru-RU"/>
        </w:rPr>
        <w:t>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</w:t>
      </w:r>
      <w:r w:rsidRPr="00023143">
        <w:rPr>
          <w:rFonts w:ascii="Times New Roman" w:hAnsi="Times New Roman"/>
          <w:color w:val="000000"/>
          <w:sz w:val="28"/>
          <w:lang w:val="ru-RU"/>
        </w:rPr>
        <w:t>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</w:t>
      </w:r>
      <w:r w:rsidRPr="00023143">
        <w:rPr>
          <w:rFonts w:ascii="Times New Roman" w:hAnsi="Times New Roman"/>
          <w:color w:val="000000"/>
          <w:sz w:val="28"/>
          <w:lang w:val="ru-RU"/>
        </w:rPr>
        <w:t>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</w:t>
      </w:r>
      <w:r w:rsidRPr="00023143">
        <w:rPr>
          <w:rFonts w:ascii="Times New Roman" w:hAnsi="Times New Roman"/>
          <w:color w:val="000000"/>
          <w:sz w:val="28"/>
          <w:lang w:val="ru-RU"/>
        </w:rPr>
        <w:t>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</w:t>
      </w:r>
      <w:r w:rsidRPr="00023143">
        <w:rPr>
          <w:rFonts w:ascii="Times New Roman" w:hAnsi="Times New Roman"/>
          <w:color w:val="000000"/>
          <w:sz w:val="28"/>
          <w:lang w:val="ru-RU"/>
        </w:rPr>
        <w:t>щие основные разделы содержания: «Числа и вычисления», «Алгебраические выражения», «Уравнения и неравенства», «Функции».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02314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</w:t>
      </w:r>
      <w:r w:rsidRPr="00023143">
        <w:rPr>
          <w:rFonts w:ascii="Times New Roman" w:hAnsi="Times New Roman"/>
          <w:color w:val="000000"/>
          <w:sz w:val="28"/>
          <w:lang w:val="ru-RU"/>
        </w:rPr>
        <w:t>лю), в 9 классе – 102 часа (3 часа в неделю).</w:t>
      </w:r>
      <w:bookmarkEnd w:id="6"/>
    </w:p>
    <w:p w:rsidR="0055094A" w:rsidRPr="00023143" w:rsidRDefault="0055094A">
      <w:pPr>
        <w:rPr>
          <w:lang w:val="ru-RU"/>
        </w:rPr>
        <w:sectPr w:rsidR="0055094A" w:rsidRPr="00023143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3690198"/>
    </w:p>
    <w:bookmarkEnd w:id="7"/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чисел. Арифметические действия с рациональными числами. Решение задач из реальной практики на части, на дроби.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в виде дроби и дроби в виде процентов. Три основные задачи на проценты, решение задач из реальной практики.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02314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</w:t>
      </w:r>
      <w:r w:rsidRPr="00023143">
        <w:rPr>
          <w:rFonts w:ascii="Times New Roman" w:hAnsi="Times New Roman"/>
          <w:color w:val="000000"/>
          <w:sz w:val="28"/>
          <w:lang w:val="ru-RU"/>
        </w:rPr>
        <w:t>ния, правила преобразования сумм и произведений, правила раскрытия скобок и приведения подобных слагаемых.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</w:t>
      </w:r>
      <w:r w:rsidRPr="00023143">
        <w:rPr>
          <w:rFonts w:ascii="Times New Roman" w:hAnsi="Times New Roman"/>
          <w:color w:val="000000"/>
          <w:sz w:val="28"/>
          <w:lang w:val="ru-RU"/>
        </w:rPr>
        <w:t>ого умножения: квадрат суммы и квадрат разности. Формула разности квадратов. Разложение многочленов на множители.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0231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Линейное уравнение с одной пе</w:t>
      </w:r>
      <w:r w:rsidRPr="00023143">
        <w:rPr>
          <w:rFonts w:ascii="Times New Roman" w:hAnsi="Times New Roman"/>
          <w:color w:val="000000"/>
          <w:sz w:val="28"/>
          <w:lang w:val="ru-RU"/>
        </w:rPr>
        <w:t>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</w:t>
      </w:r>
      <w:r w:rsidRPr="00023143">
        <w:rPr>
          <w:rFonts w:ascii="Times New Roman" w:hAnsi="Times New Roman"/>
          <w:color w:val="000000"/>
          <w:sz w:val="28"/>
          <w:lang w:val="ru-RU"/>
        </w:rPr>
        <w:t>енными. Решение систем уравнений способом подстановки. Примеры решения текстовых задач с помощью систем уравнений.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координат,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>|. Графичес</w:t>
      </w:r>
      <w:r w:rsidRPr="00023143">
        <w:rPr>
          <w:rFonts w:ascii="Times New Roman" w:hAnsi="Times New Roman"/>
          <w:color w:val="000000"/>
          <w:sz w:val="28"/>
          <w:lang w:val="ru-RU"/>
        </w:rPr>
        <w:t>кое решение линейных уравнений и систем линейных уравнений.</w:t>
      </w: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</w:t>
      </w:r>
      <w:r w:rsidRPr="00023143">
        <w:rPr>
          <w:rFonts w:ascii="Times New Roman" w:hAnsi="Times New Roman"/>
          <w:color w:val="000000"/>
          <w:sz w:val="28"/>
          <w:lang w:val="ru-RU"/>
        </w:rPr>
        <w:t>еобразованию числовых выражений и вычислениям. Действительные числа.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bookmarkStart w:id="10" w:name="_Toc124426225"/>
      <w:r w:rsidRPr="00023143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02314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А</w:t>
      </w:r>
      <w:r w:rsidRPr="00023143">
        <w:rPr>
          <w:rFonts w:ascii="Times New Roman" w:hAnsi="Times New Roman"/>
          <w:color w:val="000000"/>
          <w:sz w:val="28"/>
          <w:lang w:val="ru-RU"/>
        </w:rPr>
        <w:t>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bookmarkStart w:id="11" w:name="_Toc124426226"/>
      <w:r w:rsidRPr="00023143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0231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</w:t>
      </w:r>
      <w:r w:rsidRPr="00023143">
        <w:rPr>
          <w:rFonts w:ascii="Times New Roman" w:hAnsi="Times New Roman"/>
          <w:color w:val="000000"/>
          <w:sz w:val="28"/>
          <w:lang w:val="ru-RU"/>
        </w:rPr>
        <w:t>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</w:t>
      </w:r>
      <w:r w:rsidRPr="00023143">
        <w:rPr>
          <w:rFonts w:ascii="Times New Roman" w:hAnsi="Times New Roman"/>
          <w:color w:val="000000"/>
          <w:sz w:val="28"/>
          <w:lang w:val="ru-RU"/>
        </w:rPr>
        <w:t>систем нелинейных уравнений с двумя переменными.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</w:t>
      </w:r>
      <w:r w:rsidRPr="00023143">
        <w:rPr>
          <w:rFonts w:ascii="Times New Roman" w:hAnsi="Times New Roman"/>
          <w:color w:val="000000"/>
          <w:sz w:val="28"/>
          <w:lang w:val="ru-RU"/>
        </w:rPr>
        <w:t>енств с одной переменной.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bookmarkStart w:id="12" w:name="_Toc124426227"/>
      <w:r w:rsidRPr="0002314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2314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</w:t>
      </w:r>
      <w:r w:rsidRPr="00023143">
        <w:rPr>
          <w:rFonts w:ascii="Times New Roman" w:hAnsi="Times New Roman"/>
          <w:color w:val="000000"/>
          <w:sz w:val="28"/>
          <w:lang w:val="ru-RU"/>
        </w:rPr>
        <w:t>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действительными числами.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0231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Линейное уравне</w:t>
      </w:r>
      <w:r w:rsidRPr="00023143">
        <w:rPr>
          <w:rFonts w:ascii="Times New Roman" w:hAnsi="Times New Roman"/>
          <w:color w:val="000000"/>
          <w:sz w:val="28"/>
          <w:lang w:val="ru-RU"/>
        </w:rPr>
        <w:t>ние. Решение уравнений, сводящихся к линейным.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Решение текстовых задач алгебраическим методом.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</w:t>
      </w:r>
      <w:r w:rsidRPr="00023143">
        <w:rPr>
          <w:rFonts w:ascii="Times New Roman" w:hAnsi="Times New Roman"/>
          <w:color w:val="000000"/>
          <w:sz w:val="28"/>
          <w:lang w:val="ru-RU"/>
        </w:rPr>
        <w:t>етация системы уравнений с двумя переменными.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</w:t>
      </w:r>
      <w:r w:rsidRPr="00023143">
        <w:rPr>
          <w:rFonts w:ascii="Times New Roman" w:hAnsi="Times New Roman"/>
          <w:color w:val="000000"/>
          <w:sz w:val="28"/>
          <w:lang w:val="ru-RU"/>
        </w:rPr>
        <w:t>. Графическая интерпретация неравенств и систем неравенств с двумя переменными.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bookmarkStart w:id="14" w:name="_Toc124426231"/>
      <w:r w:rsidRPr="0002314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2314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2314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2314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bookmarkStart w:id="15" w:name="_Toc124426232"/>
      <w:r w:rsidRPr="00023143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2314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2314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</w:t>
      </w:r>
      <w:r w:rsidRPr="00023143">
        <w:rPr>
          <w:rFonts w:ascii="Times New Roman" w:hAnsi="Times New Roman"/>
          <w:color w:val="000000"/>
          <w:sz w:val="28"/>
          <w:lang w:val="ru-RU"/>
        </w:rPr>
        <w:t>ост. Сложные проценты.</w:t>
      </w:r>
    </w:p>
    <w:p w:rsidR="0055094A" w:rsidRPr="00023143" w:rsidRDefault="0055094A">
      <w:pPr>
        <w:rPr>
          <w:lang w:val="ru-RU"/>
        </w:rPr>
        <w:sectPr w:rsidR="0055094A" w:rsidRPr="00023143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43690199"/>
    </w:p>
    <w:bookmarkEnd w:id="16"/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2314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1) патриотичес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кое воспитание: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2) гражда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нское и духовно-нравственное воспитание: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</w:t>
      </w:r>
      <w:r w:rsidRPr="00023143">
        <w:rPr>
          <w:rFonts w:ascii="Times New Roman" w:hAnsi="Times New Roman"/>
          <w:color w:val="000000"/>
          <w:sz w:val="28"/>
          <w:lang w:val="ru-RU"/>
        </w:rPr>
        <w:t>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</w:t>
      </w:r>
      <w:r w:rsidRPr="00023143">
        <w:rPr>
          <w:rFonts w:ascii="Times New Roman" w:hAnsi="Times New Roman"/>
          <w:color w:val="000000"/>
          <w:sz w:val="28"/>
          <w:lang w:val="ru-RU"/>
        </w:rPr>
        <w:t>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</w:t>
      </w:r>
      <w:r w:rsidRPr="00023143">
        <w:rPr>
          <w:rFonts w:ascii="Times New Roman" w:hAnsi="Times New Roman"/>
          <w:color w:val="000000"/>
          <w:sz w:val="28"/>
          <w:lang w:val="ru-RU"/>
        </w:rPr>
        <w:t>зненных планов с учётом личных интересов и общественных потребностей;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</w:t>
      </w:r>
      <w:r w:rsidRPr="00023143">
        <w:rPr>
          <w:rFonts w:ascii="Times New Roman" w:hAnsi="Times New Roman"/>
          <w:color w:val="000000"/>
          <w:sz w:val="28"/>
          <w:lang w:val="ru-RU"/>
        </w:rPr>
        <w:t>искусстве;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я и эмоционального благополучия: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признанием своего права на ошибку и такого же права другого человека;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</w:t>
      </w:r>
      <w:r w:rsidRPr="00023143">
        <w:rPr>
          <w:rFonts w:ascii="Times New Roman" w:hAnsi="Times New Roman"/>
          <w:color w:val="000000"/>
          <w:sz w:val="28"/>
          <w:lang w:val="ru-RU"/>
        </w:rPr>
        <w:t>ожных последствий для окружающей среды, осознанием глобального характера экологических проблем и путей их решения;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</w:t>
      </w:r>
      <w:r w:rsidRPr="00023143">
        <w:rPr>
          <w:rFonts w:ascii="Times New Roman" w:hAnsi="Times New Roman"/>
          <w:color w:val="000000"/>
          <w:sz w:val="28"/>
          <w:lang w:val="ru-RU"/>
        </w:rPr>
        <w:t>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</w:t>
      </w:r>
      <w:r w:rsidRPr="00023143">
        <w:rPr>
          <w:rFonts w:ascii="Times New Roman" w:hAnsi="Times New Roman"/>
          <w:color w:val="000000"/>
          <w:sz w:val="28"/>
          <w:lang w:val="ru-RU"/>
        </w:rPr>
        <w:t>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Default="004B3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выявлять и характеризов</w:t>
      </w:r>
      <w:r w:rsidRPr="00023143">
        <w:rPr>
          <w:rFonts w:ascii="Times New Roman" w:hAnsi="Times New Roman"/>
          <w:color w:val="000000"/>
          <w:sz w:val="28"/>
          <w:lang w:val="ru-RU"/>
        </w:rPr>
        <w:t>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воспринимать, фор</w:t>
      </w:r>
      <w:r w:rsidRPr="00023143">
        <w:rPr>
          <w:rFonts w:ascii="Times New Roman" w:hAnsi="Times New Roman"/>
          <w:color w:val="000000"/>
          <w:sz w:val="28"/>
          <w:lang w:val="ru-RU"/>
        </w:rPr>
        <w:t>мулировать и преобразовывать суждения: утвердительные и отрицательные, единичные, частные и общие, условные;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</w:t>
      </w:r>
      <w:r w:rsidRPr="00023143">
        <w:rPr>
          <w:rFonts w:ascii="Times New Roman" w:hAnsi="Times New Roman"/>
          <w:color w:val="000000"/>
          <w:sz w:val="28"/>
          <w:lang w:val="ru-RU"/>
        </w:rPr>
        <w:t>закономерностей и противоречий;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</w:t>
      </w:r>
      <w:r w:rsidRPr="00023143">
        <w:rPr>
          <w:rFonts w:ascii="Times New Roman" w:hAnsi="Times New Roman"/>
          <w:color w:val="000000"/>
          <w:sz w:val="28"/>
          <w:lang w:val="ru-RU"/>
        </w:rPr>
        <w:t>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5094A" w:rsidRPr="00023143" w:rsidRDefault="004B3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</w:t>
      </w:r>
      <w:r w:rsidRPr="00023143">
        <w:rPr>
          <w:rFonts w:ascii="Times New Roman" w:hAnsi="Times New Roman"/>
          <w:color w:val="000000"/>
          <w:sz w:val="28"/>
          <w:lang w:val="ru-RU"/>
        </w:rPr>
        <w:t>м самостоятельно выделенных критериев).</w:t>
      </w:r>
    </w:p>
    <w:p w:rsidR="0055094A" w:rsidRDefault="004B3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5094A" w:rsidRPr="00023143" w:rsidRDefault="004B3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</w:t>
      </w:r>
      <w:r w:rsidRPr="00023143">
        <w:rPr>
          <w:rFonts w:ascii="Times New Roman" w:hAnsi="Times New Roman"/>
          <w:color w:val="000000"/>
          <w:sz w:val="28"/>
          <w:lang w:val="ru-RU"/>
        </w:rPr>
        <w:t>ь гипотезу, аргументировать свою позицию, мнение;</w:t>
      </w:r>
    </w:p>
    <w:p w:rsidR="0055094A" w:rsidRPr="00023143" w:rsidRDefault="004B3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094A" w:rsidRPr="00023143" w:rsidRDefault="004B3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самостоятельно формулир</w:t>
      </w:r>
      <w:r w:rsidRPr="00023143">
        <w:rPr>
          <w:rFonts w:ascii="Times New Roman" w:hAnsi="Times New Roman"/>
          <w:color w:val="000000"/>
          <w:sz w:val="28"/>
          <w:lang w:val="ru-RU"/>
        </w:rPr>
        <w:t>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094A" w:rsidRPr="00023143" w:rsidRDefault="004B3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094A" w:rsidRDefault="004B3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5094A" w:rsidRPr="00023143" w:rsidRDefault="004B3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5094A" w:rsidRPr="00023143" w:rsidRDefault="004B3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094A" w:rsidRPr="00023143" w:rsidRDefault="004B3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</w:t>
      </w:r>
      <w:r w:rsidRPr="00023143">
        <w:rPr>
          <w:rFonts w:ascii="Times New Roman" w:hAnsi="Times New Roman"/>
          <w:color w:val="000000"/>
          <w:sz w:val="28"/>
          <w:lang w:val="ru-RU"/>
        </w:rPr>
        <w:t>информации и иллюстрировать решаемые задачи схемами, диаграммами, иной графикой и их комбинациями;</w:t>
      </w:r>
    </w:p>
    <w:p w:rsidR="0055094A" w:rsidRPr="00023143" w:rsidRDefault="004B3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5094A" w:rsidRDefault="004B3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восп</w:t>
      </w:r>
      <w:r w:rsidRPr="00023143">
        <w:rPr>
          <w:rFonts w:ascii="Times New Roman" w:hAnsi="Times New Roman"/>
          <w:color w:val="000000"/>
          <w:sz w:val="28"/>
          <w:lang w:val="ru-RU"/>
        </w:rPr>
        <w:t>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 ходе обсуждения з</w:t>
      </w:r>
      <w:r w:rsidRPr="00023143">
        <w:rPr>
          <w:rFonts w:ascii="Times New Roman" w:hAnsi="Times New Roman"/>
          <w:color w:val="000000"/>
          <w:sz w:val="28"/>
          <w:lang w:val="ru-RU"/>
        </w:rPr>
        <w:t>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</w:t>
      </w:r>
      <w:r w:rsidRPr="00023143">
        <w:rPr>
          <w:rFonts w:ascii="Times New Roman" w:hAnsi="Times New Roman"/>
          <w:color w:val="000000"/>
          <w:sz w:val="28"/>
          <w:lang w:val="ru-RU"/>
        </w:rPr>
        <w:t>овать разногласия, свои возражения;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и индивидуальной работы при решении учебных математических задач; 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</w:t>
      </w:r>
      <w:r w:rsidRPr="00023143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55094A" w:rsidRPr="00023143" w:rsidRDefault="004B3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</w:t>
      </w:r>
      <w:r w:rsidRPr="00023143">
        <w:rPr>
          <w:rFonts w:ascii="Times New Roman" w:hAnsi="Times New Roman"/>
          <w:color w:val="000000"/>
          <w:sz w:val="28"/>
          <w:lang w:val="ru-RU"/>
        </w:rPr>
        <w:t>лированным участниками взаимодействия.</w:t>
      </w: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094A" w:rsidRPr="00023143" w:rsidRDefault="004B32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</w:t>
      </w:r>
      <w:r w:rsidRPr="00023143">
        <w:rPr>
          <w:rFonts w:ascii="Times New Roman" w:hAnsi="Times New Roman"/>
          <w:color w:val="000000"/>
          <w:sz w:val="28"/>
          <w:lang w:val="ru-RU"/>
        </w:rPr>
        <w:t>ументировать и корректировать варианты решений с учётом новой информации.</w:t>
      </w:r>
    </w:p>
    <w:p w:rsidR="0055094A" w:rsidRDefault="004B3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5094A" w:rsidRPr="00023143" w:rsidRDefault="004B32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5094A" w:rsidRPr="00023143" w:rsidRDefault="004B32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</w:t>
      </w:r>
      <w:r w:rsidRPr="00023143">
        <w:rPr>
          <w:rFonts w:ascii="Times New Roman" w:hAnsi="Times New Roman"/>
          <w:color w:val="000000"/>
          <w:sz w:val="28"/>
          <w:lang w:val="ru-RU"/>
        </w:rPr>
        <w:t>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094A" w:rsidRPr="00023143" w:rsidRDefault="004B32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находить ошибку, давать оценку приобретённому опыту.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left="12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5094A" w:rsidRPr="00023143" w:rsidRDefault="0055094A">
      <w:pPr>
        <w:spacing w:after="0" w:line="264" w:lineRule="auto"/>
        <w:ind w:left="120"/>
        <w:jc w:val="both"/>
        <w:rPr>
          <w:lang w:val="ru-RU"/>
        </w:rPr>
      </w:pP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0231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приёмы, арифметические действия с </w:t>
      </w:r>
      <w:r w:rsidRPr="00023143">
        <w:rPr>
          <w:rFonts w:ascii="Times New Roman" w:hAnsi="Times New Roman"/>
          <w:color w:val="000000"/>
          <w:sz w:val="28"/>
          <w:lang w:val="ru-RU"/>
        </w:rPr>
        <w:t>рациональными числами.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</w:t>
      </w:r>
      <w:r w:rsidRPr="00023143">
        <w:rPr>
          <w:rFonts w:ascii="Times New Roman" w:hAnsi="Times New Roman"/>
          <w:color w:val="000000"/>
          <w:sz w:val="28"/>
          <w:lang w:val="ru-RU"/>
        </w:rPr>
        <w:t>чную дробь в обыкновенную, обыкновенную в десятичную, в частности в бесконечную десятичную дробь).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</w:t>
      </w:r>
      <w:r w:rsidRPr="00023143">
        <w:rPr>
          <w:rFonts w:ascii="Times New Roman" w:hAnsi="Times New Roman"/>
          <w:color w:val="000000"/>
          <w:sz w:val="28"/>
          <w:lang w:val="ru-RU"/>
        </w:rPr>
        <w:t>ять действия со степенями с натуральными показателями.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</w:t>
      </w:r>
      <w:r w:rsidRPr="00023143">
        <w:rPr>
          <w:rFonts w:ascii="Times New Roman" w:hAnsi="Times New Roman"/>
          <w:color w:val="000000"/>
          <w:sz w:val="28"/>
          <w:lang w:val="ru-RU"/>
        </w:rPr>
        <w:t>ь результаты решения задач с учётом ограничений, связанных со свойствами рассматриваемых объектов.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02314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Находить значения буквенн</w:t>
      </w:r>
      <w:r w:rsidRPr="00023143">
        <w:rPr>
          <w:rFonts w:ascii="Times New Roman" w:hAnsi="Times New Roman"/>
          <w:color w:val="000000"/>
          <w:sz w:val="28"/>
          <w:lang w:val="ru-RU"/>
        </w:rPr>
        <w:t>ых выражений при заданных значениях переменных.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Выполнять умножение одночлена на многочлен и многочлена на многочлен, применять формулы квадрата суммы </w:t>
      </w:r>
      <w:r w:rsidRPr="00023143">
        <w:rPr>
          <w:rFonts w:ascii="Times New Roman" w:hAnsi="Times New Roman"/>
          <w:color w:val="000000"/>
          <w:sz w:val="28"/>
          <w:lang w:val="ru-RU"/>
        </w:rPr>
        <w:t>и квадрата разности.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</w:t>
      </w:r>
      <w:r w:rsidRPr="00023143">
        <w:rPr>
          <w:rFonts w:ascii="Times New Roman" w:hAnsi="Times New Roman"/>
          <w:color w:val="000000"/>
          <w:sz w:val="28"/>
          <w:lang w:val="ru-RU"/>
        </w:rPr>
        <w:t>атики, смежных предметов, из реальной практики.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r w:rsidRPr="00023143">
        <w:rPr>
          <w:rFonts w:ascii="Times New Roman" w:hAnsi="Times New Roman"/>
          <w:color w:val="000000"/>
          <w:sz w:val="28"/>
          <w:lang w:val="ru-RU"/>
        </w:rPr>
        <w:t>к равносильному ему. Проверять, является ли число корнем уравнения.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Строить в координатной пл</w:t>
      </w:r>
      <w:r w:rsidRPr="00023143">
        <w:rPr>
          <w:rFonts w:ascii="Times New Roman" w:hAnsi="Times New Roman"/>
          <w:color w:val="000000"/>
          <w:sz w:val="28"/>
          <w:lang w:val="ru-RU"/>
        </w:rPr>
        <w:t>оскости график линейного уравнения с двумя переменными, пользуясь графиком, приводить примеры решения уравнения.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уравнений по условию задачи, интерпретировать в соответствии с контекстом задачи полученный результат.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</w:t>
      </w:r>
      <w:r w:rsidRPr="00023143">
        <w:rPr>
          <w:rFonts w:ascii="Times New Roman" w:hAnsi="Times New Roman"/>
          <w:color w:val="000000"/>
          <w:sz w:val="28"/>
          <w:lang w:val="ru-RU"/>
        </w:rPr>
        <w:t>раическом языке.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</w:t>
      </w:r>
      <w:r w:rsidRPr="00023143">
        <w:rPr>
          <w:rFonts w:ascii="Times New Roman" w:hAnsi="Times New Roman"/>
          <w:color w:val="000000"/>
          <w:sz w:val="28"/>
          <w:lang w:val="ru-RU"/>
        </w:rPr>
        <w:t>количество, стоимость, производительность, время, объём работы.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</w:t>
      </w:r>
      <w:r w:rsidRPr="00023143">
        <w:rPr>
          <w:rFonts w:ascii="Times New Roman" w:hAnsi="Times New Roman"/>
          <w:color w:val="000000"/>
          <w:sz w:val="28"/>
          <w:lang w:val="ru-RU"/>
        </w:rPr>
        <w:t>исимостей.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</w:t>
      </w:r>
      <w:r w:rsidRPr="00023143">
        <w:rPr>
          <w:rFonts w:ascii="Times New Roman" w:hAnsi="Times New Roman"/>
          <w:color w:val="000000"/>
          <w:sz w:val="28"/>
          <w:lang w:val="ru-RU"/>
        </w:rPr>
        <w:t>ками на координатной прямой.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</w:t>
      </w:r>
      <w:r w:rsidRPr="00023143">
        <w:rPr>
          <w:rFonts w:ascii="Times New Roman" w:hAnsi="Times New Roman"/>
          <w:color w:val="000000"/>
          <w:sz w:val="28"/>
          <w:lang w:val="ru-RU"/>
        </w:rPr>
        <w:t>аписи больших и малых чисел с помощью десятичных дробей и степеней числа 10.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02314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</w:t>
      </w:r>
      <w:r w:rsidRPr="00023143">
        <w:rPr>
          <w:rFonts w:ascii="Times New Roman" w:hAnsi="Times New Roman"/>
          <w:color w:val="000000"/>
          <w:sz w:val="28"/>
          <w:lang w:val="ru-RU"/>
        </w:rPr>
        <w:t>зования рациональных выражений на основе правил действий над многочленами и алгебраическими дробями.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практики.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0231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</w:t>
      </w:r>
      <w:r w:rsidRPr="00023143">
        <w:rPr>
          <w:rFonts w:ascii="Times New Roman" w:hAnsi="Times New Roman"/>
          <w:color w:val="000000"/>
          <w:sz w:val="28"/>
          <w:lang w:val="ru-RU"/>
        </w:rPr>
        <w:t>ческих представлений (устанавливать, имеет ли уравнение или система уравнений решения, если имеет, то сколько, и прочее).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</w:t>
      </w:r>
      <w:r w:rsidRPr="00023143">
        <w:rPr>
          <w:rFonts w:ascii="Times New Roman" w:hAnsi="Times New Roman"/>
          <w:color w:val="000000"/>
          <w:sz w:val="28"/>
          <w:lang w:val="ru-RU"/>
        </w:rPr>
        <w:t>тировать в соответствии с контекстом задачи полученный результат.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</w:t>
      </w:r>
      <w:r w:rsidRPr="00023143">
        <w:rPr>
          <w:rFonts w:ascii="Times New Roman" w:hAnsi="Times New Roman"/>
          <w:color w:val="000000"/>
          <w:sz w:val="28"/>
          <w:lang w:val="ru-RU"/>
        </w:rPr>
        <w:t>мы неравенств.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5094A" w:rsidRPr="00023143" w:rsidRDefault="004B327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231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314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Выпо</w:t>
      </w:r>
      <w:r w:rsidRPr="00023143">
        <w:rPr>
          <w:rFonts w:ascii="Times New Roman" w:hAnsi="Times New Roman"/>
          <w:color w:val="000000"/>
          <w:sz w:val="28"/>
          <w:lang w:val="ru-RU"/>
        </w:rPr>
        <w:t>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Округлять </w:t>
      </w:r>
      <w:r w:rsidRPr="00023143">
        <w:rPr>
          <w:rFonts w:ascii="Times New Roman" w:hAnsi="Times New Roman"/>
          <w:color w:val="000000"/>
          <w:sz w:val="28"/>
          <w:lang w:val="ru-RU"/>
        </w:rPr>
        <w:t>действительные числа, выполнять прикидку результата вычислений, оценку числовых выражений.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0231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системы двух линейных у</w:t>
      </w:r>
      <w:r w:rsidRPr="00023143">
        <w:rPr>
          <w:rFonts w:ascii="Times New Roman" w:hAnsi="Times New Roman"/>
          <w:color w:val="000000"/>
          <w:sz w:val="28"/>
          <w:lang w:val="ru-RU"/>
        </w:rPr>
        <w:t>равнений с двумя переменными и системы двух уравнений, в которых одно уравнение не является линейным.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Проводить простейшие иссле</w:t>
      </w:r>
      <w:r w:rsidRPr="00023143">
        <w:rPr>
          <w:rFonts w:ascii="Times New Roman" w:hAnsi="Times New Roman"/>
          <w:color w:val="000000"/>
          <w:sz w:val="28"/>
          <w:lang w:val="ru-RU"/>
        </w:rPr>
        <w:t>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</w:t>
      </w:r>
      <w:r w:rsidRPr="00023143">
        <w:rPr>
          <w:rFonts w:ascii="Times New Roman" w:hAnsi="Times New Roman"/>
          <w:color w:val="000000"/>
          <w:sz w:val="28"/>
          <w:lang w:val="ru-RU"/>
        </w:rPr>
        <w:t>ешение неравенств на числовой прямой, записывать решение с помощью символов.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</w:t>
      </w:r>
      <w:r w:rsidRPr="00023143">
        <w:rPr>
          <w:rFonts w:ascii="Times New Roman" w:hAnsi="Times New Roman"/>
          <w:color w:val="000000"/>
          <w:sz w:val="28"/>
          <w:lang w:val="ru-RU"/>
        </w:rPr>
        <w:t>имволов.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02314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5094A" w:rsidRPr="00023143" w:rsidRDefault="004B327A">
      <w:pPr>
        <w:spacing w:after="0" w:line="360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314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2314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Распознавать квадратичную функцию по формуле, приводить </w:t>
      </w:r>
      <w:r w:rsidRPr="00023143">
        <w:rPr>
          <w:rFonts w:ascii="Times New Roman" w:hAnsi="Times New Roman"/>
          <w:color w:val="000000"/>
          <w:sz w:val="28"/>
          <w:lang w:val="ru-RU"/>
        </w:rPr>
        <w:t>примеры квадратичных функций из реальной жизни, физики, геометрии.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23143">
        <w:rPr>
          <w:rFonts w:ascii="Times New Roman" w:hAnsi="Times New Roman"/>
          <w:color w:val="000000"/>
          <w:sz w:val="28"/>
          <w:lang w:val="ru-RU"/>
        </w:rPr>
        <w:t>-го члена арифмет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2314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5094A" w:rsidRPr="00023143" w:rsidRDefault="004B327A">
      <w:pPr>
        <w:spacing w:after="0" w:line="264" w:lineRule="auto"/>
        <w:ind w:firstLine="600"/>
        <w:jc w:val="both"/>
        <w:rPr>
          <w:lang w:val="ru-RU"/>
        </w:rPr>
      </w:pPr>
      <w:r w:rsidRPr="0002314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</w:t>
      </w:r>
      <w:r w:rsidRPr="00023143">
        <w:rPr>
          <w:rFonts w:ascii="Times New Roman" w:hAnsi="Times New Roman"/>
          <w:color w:val="000000"/>
          <w:sz w:val="28"/>
          <w:lang w:val="ru-RU"/>
        </w:rPr>
        <w:t>а, цифровых технологий).</w:t>
      </w:r>
      <w:bookmarkStart w:id="29" w:name="_Toc124426249"/>
      <w:bookmarkEnd w:id="29"/>
    </w:p>
    <w:p w:rsidR="0055094A" w:rsidRPr="00023143" w:rsidRDefault="0055094A">
      <w:pPr>
        <w:rPr>
          <w:lang w:val="ru-RU"/>
        </w:rPr>
        <w:sectPr w:rsidR="0055094A" w:rsidRPr="00023143">
          <w:pgSz w:w="11906" w:h="16383"/>
          <w:pgMar w:top="1134" w:right="850" w:bottom="1134" w:left="1701" w:header="720" w:footer="720" w:gutter="0"/>
          <w:cols w:space="720"/>
        </w:sectPr>
      </w:pPr>
      <w:bookmarkStart w:id="30" w:name="block-43690193"/>
    </w:p>
    <w:bookmarkEnd w:id="30"/>
    <w:p w:rsidR="0055094A" w:rsidRDefault="004B327A">
      <w:pPr>
        <w:spacing w:after="0"/>
        <w:ind w:left="120"/>
      </w:pPr>
      <w:r w:rsidRPr="000231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39"/>
      </w:tblGrid>
      <w:tr w:rsidR="0055094A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55094A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 w:rsidRPr="00023143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715"/>
        <w:gridCol w:w="1504"/>
        <w:gridCol w:w="1843"/>
        <w:gridCol w:w="1912"/>
        <w:gridCol w:w="2839"/>
      </w:tblGrid>
      <w:tr w:rsidR="0055094A">
        <w:trPr>
          <w:trHeight w:val="144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 w:rsidRPr="00023143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Pr="00023143" w:rsidRDefault="004B327A">
            <w:pPr>
              <w:spacing w:after="0"/>
              <w:ind w:left="135"/>
              <w:rPr>
                <w:lang w:val="ru-RU"/>
              </w:rPr>
            </w:pPr>
            <w:r w:rsidRPr="0002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31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43690194"/>
    </w:p>
    <w:bookmarkEnd w:id="31"/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24"/>
        <w:gridCol w:w="1123"/>
        <w:gridCol w:w="1843"/>
        <w:gridCol w:w="1912"/>
        <w:gridCol w:w="1425"/>
        <w:gridCol w:w="2839"/>
      </w:tblGrid>
      <w:tr w:rsidR="0055094A">
        <w:trPr>
          <w:trHeight w:val="144"/>
          <w:tblCellSpacing w:w="0" w:type="dxa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делимости,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раскрытие скобок и </w:t>
            </w: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степени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7 класса,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967"/>
        <w:gridCol w:w="1190"/>
        <w:gridCol w:w="1843"/>
        <w:gridCol w:w="1912"/>
        <w:gridCol w:w="1349"/>
        <w:gridCol w:w="2839"/>
      </w:tblGrid>
      <w:tr w:rsidR="0055094A">
        <w:trPr>
          <w:trHeight w:val="144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числовых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степени </w:t>
            </w:r>
            <w:r>
              <w:rPr>
                <w:rFonts w:ascii="Times New Roman" w:hAnsi="Times New Roman"/>
                <w:color w:val="000000"/>
                <w:sz w:val="24"/>
              </w:rPr>
              <w:t>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квадратного трёхчлена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Допустимые значения переменных, входящих в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деление алгебраических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</w:t>
            </w:r>
            <w:r>
              <w:rPr>
                <w:rFonts w:ascii="Times New Roman" w:hAnsi="Times New Roman"/>
                <w:color w:val="000000"/>
                <w:sz w:val="24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неравенств с одной переменной и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функции,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</w:t>
            </w:r>
            <w:r>
              <w:rPr>
                <w:rFonts w:ascii="Times New Roman" w:hAnsi="Times New Roman"/>
                <w:color w:val="000000"/>
                <w:sz w:val="24"/>
              </w:rPr>
              <w:t>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7f437510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069"/>
        <w:gridCol w:w="1151"/>
        <w:gridCol w:w="1843"/>
        <w:gridCol w:w="1912"/>
        <w:gridCol w:w="1349"/>
        <w:gridCol w:w="2839"/>
      </w:tblGrid>
      <w:tr w:rsidR="0055094A">
        <w:trPr>
          <w:trHeight w:val="144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94A" w:rsidRDefault="00550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94A" w:rsidRDefault="0055094A"/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Приближённое значение величины, точность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неравенств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</w:t>
            </w:r>
            <w:r>
              <w:rPr>
                <w:rFonts w:ascii="Times New Roman" w:hAnsi="Times New Roman"/>
                <w:color w:val="000000"/>
                <w:sz w:val="24"/>
              </w:rPr>
              <w:t>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5094A" w:rsidRDefault="0055094A">
            <w:pPr>
              <w:spacing w:after="0"/>
              <w:ind w:left="135"/>
            </w:pPr>
          </w:p>
        </w:tc>
      </w:tr>
      <w:tr w:rsidR="0055094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5094A" w:rsidRDefault="004B3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4A" w:rsidRDefault="0055094A"/>
        </w:tc>
      </w:tr>
    </w:tbl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4A" w:rsidRDefault="0055094A">
      <w:pPr>
        <w:sectPr w:rsidR="005509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43690195"/>
    </w:p>
    <w:bookmarkEnd w:id="32"/>
    <w:p w:rsidR="0055094A" w:rsidRDefault="004B3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55094A" w:rsidRDefault="004B32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094A" w:rsidRDefault="004B327A">
      <w:pPr>
        <w:spacing w:after="0" w:line="480" w:lineRule="auto"/>
        <w:ind w:left="120"/>
      </w:pPr>
      <w:bookmarkStart w:id="33" w:name="8a811090-bed3-4825-9e59-0925d1d075d6"/>
      <w:r>
        <w:rPr>
          <w:rFonts w:ascii="Times New Roman" w:hAnsi="Times New Roman"/>
          <w:color w:val="000000"/>
          <w:sz w:val="28"/>
        </w:rPr>
        <w:t>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</w:t>
      </w:r>
      <w:r>
        <w:rPr>
          <w:rFonts w:ascii="Times New Roman" w:hAnsi="Times New Roman"/>
          <w:color w:val="000000"/>
          <w:sz w:val="28"/>
        </w:rPr>
        <w:t>.А., Акционерное общество «Издательство «Просвещение»</w:t>
      </w:r>
      <w:bookmarkEnd w:id="33"/>
    </w:p>
    <w:p w:rsidR="0055094A" w:rsidRDefault="0055094A">
      <w:pPr>
        <w:spacing w:after="0" w:line="480" w:lineRule="auto"/>
        <w:ind w:left="120"/>
      </w:pPr>
    </w:p>
    <w:p w:rsidR="0055094A" w:rsidRDefault="0055094A">
      <w:pPr>
        <w:spacing w:after="0"/>
        <w:ind w:left="120"/>
      </w:pPr>
    </w:p>
    <w:p w:rsidR="0055094A" w:rsidRDefault="004B32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5094A" w:rsidRDefault="0055094A">
      <w:pPr>
        <w:spacing w:after="0" w:line="480" w:lineRule="auto"/>
        <w:ind w:left="120"/>
      </w:pPr>
    </w:p>
    <w:p w:rsidR="0055094A" w:rsidRDefault="0055094A">
      <w:pPr>
        <w:spacing w:after="0"/>
        <w:ind w:left="120"/>
      </w:pPr>
    </w:p>
    <w:p w:rsidR="0055094A" w:rsidRDefault="004B32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5094A" w:rsidRDefault="004B32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hyperlink r:id="rId203" w:history="1">
        <w:r>
          <w:rPr>
            <w:rStyle w:val="a4"/>
            <w:rFonts w:ascii="Times New Roman" w:hAnsi="Times New Roman"/>
            <w:b/>
            <w:sz w:val="28"/>
          </w:rPr>
          <w:t>https://m.edsoo.ru/7f417af8</w:t>
        </w:r>
      </w:hyperlink>
    </w:p>
    <w:p w:rsidR="0055094A" w:rsidRDefault="004B32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hyperlink r:id="rId204" w:history="1">
        <w:r>
          <w:rPr>
            <w:rStyle w:val="a4"/>
            <w:rFonts w:ascii="Times New Roman" w:hAnsi="Times New Roman"/>
            <w:b/>
            <w:sz w:val="28"/>
          </w:rPr>
          <w:t>https://m.edsoo.ru/7f417af8</w:t>
        </w:r>
      </w:hyperlink>
    </w:p>
    <w:p w:rsidR="0055094A" w:rsidRDefault="004B32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hyperlink r:id="rId205" w:history="1">
        <w:r>
          <w:rPr>
            <w:rStyle w:val="a4"/>
            <w:rFonts w:ascii="Times New Roman" w:hAnsi="Times New Roman"/>
            <w:b/>
            <w:sz w:val="28"/>
          </w:rPr>
          <w:t>https://m.edsoo.ru/7f417af8</w:t>
        </w:r>
      </w:hyperlink>
    </w:p>
    <w:p w:rsidR="0055094A" w:rsidRDefault="004B32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https://m.edsoo.ru/7f417af8</w:t>
      </w:r>
    </w:p>
    <w:p w:rsidR="0055094A" w:rsidRDefault="005509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55094A" w:rsidRDefault="0055094A">
      <w:pPr>
        <w:spacing w:after="0" w:line="480" w:lineRule="auto"/>
        <w:ind w:left="120"/>
      </w:pPr>
    </w:p>
    <w:p w:rsidR="0055094A" w:rsidRDefault="0055094A">
      <w:pPr>
        <w:sectPr w:rsidR="0055094A">
          <w:pgSz w:w="11906" w:h="16383"/>
          <w:pgMar w:top="1134" w:right="850" w:bottom="1134" w:left="1701" w:header="720" w:footer="720" w:gutter="0"/>
          <w:cols w:space="720"/>
        </w:sectPr>
      </w:pPr>
      <w:bookmarkStart w:id="34" w:name="block-43690196"/>
    </w:p>
    <w:bookmarkEnd w:id="34"/>
    <w:p w:rsidR="0055094A" w:rsidRDefault="0055094A"/>
    <w:sectPr w:rsidR="0055094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7A" w:rsidRDefault="004B327A">
      <w:pPr>
        <w:spacing w:line="240" w:lineRule="auto"/>
      </w:pPr>
      <w:r>
        <w:separator/>
      </w:r>
    </w:p>
  </w:endnote>
  <w:endnote w:type="continuationSeparator" w:id="0">
    <w:p w:rsidR="004B327A" w:rsidRDefault="004B32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7A" w:rsidRDefault="004B327A">
      <w:pPr>
        <w:spacing w:after="0"/>
      </w:pPr>
      <w:r>
        <w:separator/>
      </w:r>
    </w:p>
  </w:footnote>
  <w:footnote w:type="continuationSeparator" w:id="0">
    <w:p w:rsidR="004B327A" w:rsidRDefault="004B327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4A"/>
    <w:rsid w:val="00023143"/>
    <w:rsid w:val="004B327A"/>
    <w:rsid w:val="0055094A"/>
    <w:rsid w:val="17B27B14"/>
    <w:rsid w:val="30CF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D0A32-47C7-492B-8566-8EFDE75A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205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206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10138</Words>
  <Characters>57792</Characters>
  <Application>Microsoft Office Word</Application>
  <DocSecurity>0</DocSecurity>
  <Lines>481</Lines>
  <Paragraphs>135</Paragraphs>
  <ScaleCrop>false</ScaleCrop>
  <Company/>
  <LinksUpToDate>false</LinksUpToDate>
  <CharactersWithSpaces>67795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2024-10-02T07:51:00Z</dcterms:created>
  <dcterms:modified xsi:type="dcterms:W3CDTF">2024-10-07T02:15:00Z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FA4609C2E0954F918B48CB98570CEEE3_13</vt:lpwstr>
  </property>
</Properties>
</file>